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4741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города Назарово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 1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Волобуева Е.О.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909009)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г.Назарово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2023-24</w:t>
      </w:r>
      <w:bookmarkEnd w:id="4"/>
    </w:p>
    <w:p>
      <w:pPr>
        <w:spacing w:before="0" w:after="0"/>
        <w:ind w:left="120"/>
        <w:jc w:val="left"/>
      </w:pPr>
    </w:p>
    <w:bookmarkStart w:name="block-6474125" w:id="5"/>
    <w:p>
      <w:pPr>
        <w:sectPr>
          <w:pgSz w:w="11906" w:h="16383" w:orient="portrait"/>
        </w:sectPr>
      </w:pPr>
    </w:p>
    <w:bookmarkEnd w:id="5"/>
    <w:bookmarkEnd w:id="0"/>
    <w:bookmarkStart w:name="block-64741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bookmarkStart w:name="block-6474126" w:id="8"/>
    <w:p>
      <w:pPr>
        <w:sectPr>
          <w:pgSz w:w="11906" w:h="16383" w:orient="portrait"/>
        </w:sectPr>
      </w:pPr>
    </w:p>
    <w:bookmarkEnd w:id="8"/>
    <w:bookmarkEnd w:id="6"/>
    <w:bookmarkStart w:name="block-647412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</w:pPr>
      <w:bookmarkStart w:name="_Toc124426225" w:id="12"/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</w:pPr>
      <w:bookmarkStart w:name="_Toc124426226" w:id="13"/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</w:pPr>
      <w:bookmarkStart w:name="_Toc124426227" w:id="14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</w:pPr>
      <w:bookmarkStart w:name="_Toc124426231" w:id="16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spacing w:before="0" w:after="0"/>
        <w:ind w:firstLine="600"/>
        <w:jc w:val="both"/>
      </w:pPr>
      <w:bookmarkStart w:name="_Toc124426232" w:id="17"/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и прогрессии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6474124" w:id="18"/>
    <w:p>
      <w:pPr>
        <w:sectPr>
          <w:pgSz w:w="11906" w:h="16383" w:orient="portrait"/>
        </w:sectPr>
      </w:pPr>
    </w:p>
    <w:bookmarkEnd w:id="18"/>
    <w:bookmarkEnd w:id="9"/>
    <w:bookmarkStart w:name="block-6474120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6474120" w:id="33"/>
    <w:p>
      <w:pPr>
        <w:sectPr>
          <w:pgSz w:w="11906" w:h="16383" w:orient="portrait"/>
        </w:sectPr>
      </w:pPr>
    </w:p>
    <w:bookmarkEnd w:id="33"/>
    <w:bookmarkEnd w:id="19"/>
    <w:bookmarkStart w:name="block-6474121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474121" w:id="35"/>
    <w:p>
      <w:pPr>
        <w:sectPr>
          <w:pgSz w:w="16383" w:h="11906" w:orient="landscape"/>
        </w:sectPr>
      </w:pPr>
    </w:p>
    <w:bookmarkEnd w:id="35"/>
    <w:bookmarkEnd w:id="34"/>
    <w:bookmarkStart w:name="block-6474122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3"/>
        <w:gridCol w:w="2720"/>
        <w:gridCol w:w="1168"/>
        <w:gridCol w:w="2162"/>
        <w:gridCol w:w="2305"/>
        <w:gridCol w:w="1774"/>
        <w:gridCol w:w="2802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474122" w:id="37"/>
    <w:p>
      <w:pPr>
        <w:sectPr>
          <w:pgSz w:w="16383" w:h="11906" w:orient="landscape"/>
        </w:sectPr>
      </w:pPr>
    </w:p>
    <w:bookmarkEnd w:id="37"/>
    <w:bookmarkEnd w:id="36"/>
    <w:bookmarkStart w:name="block-6474123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6474123" w:id="39"/>
    <w:p>
      <w:pPr>
        <w:sectPr>
          <w:pgSz w:w="11906" w:h="16383" w:orient="portrait"/>
        </w:sectPr>
      </w:pPr>
    </w:p>
    <w:bookmarkEnd w:id="39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